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12C3D-52A2-4927-A498-8C7F7241D3FD}"/>
</file>

<file path=customXml/itemProps3.xml><?xml version="1.0" encoding="utf-8"?>
<ds:datastoreItem xmlns:ds="http://schemas.openxmlformats.org/officeDocument/2006/customXml" ds:itemID="{1AFB4A8B-08C7-449F-974E-6F669C8BEDF7}"/>
</file>

<file path=customXml/itemProps4.xml><?xml version="1.0" encoding="utf-8"?>
<ds:datastoreItem xmlns:ds="http://schemas.openxmlformats.org/officeDocument/2006/customXml" ds:itemID="{47937A8C-ED3A-44A6-A86D-750D856A8B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